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大数据管理与应用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数管252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陆志平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陆志平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陆志平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王严崧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陆志平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王严崧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闫壮壮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闫壮壮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闫壮壮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王红云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280122—027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